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8222921" name="5f2eec1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7005203" name="5f2eec10-b3f7-11f0-8b2c-693c6cb3a91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1707856" name="6226f66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1005949" name="6226f660-b3f7-11f0-8b2c-693c6cb3a91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Schiltmatthalde 3, 6048 Horw</w:t>
          </w:r>
        </w:p>
        <w:p>
          <w:pPr>
            <w:spacing w:before="0" w:after="0"/>
          </w:pPr>
          <w:r>
            <w:t>560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